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BC95-JTT-HN-long period</w:t>
      </w:r>
    </w:p>
    <w:p>
      <w:pPr>
        <w:pStyle w:val="Subtitle"/>
      </w:pPr>
      <w:r>
        <w:t/>
      </w:r>
      <w:r>
        <w:t xml:space="preserve"/>
      </w:r>
      <w:r>
        <w:t xml:space="preserve">SFACD BC95-JTT-HN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0.856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- long period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26.9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Efficiency Scores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0.930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26.3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28.6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84.2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84.2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91.9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